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02" w:rsidRPr="00AC1B67" w:rsidRDefault="00AC1B67" w:rsidP="00D81081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C1B67">
        <w:rPr>
          <w:rFonts w:ascii="Times New Roman" w:hAnsi="Times New Roman" w:cs="Times New Roman"/>
          <w:color w:val="auto"/>
          <w:sz w:val="24"/>
          <w:szCs w:val="24"/>
        </w:rPr>
        <w:t>DECLARAȚIE PE PROPRIA RĂSPUNDERE</w:t>
      </w:r>
      <w:r w:rsidR="00D81081" w:rsidRPr="00AC1B67">
        <w:rPr>
          <w:rFonts w:ascii="Times New Roman" w:hAnsi="Times New Roman" w:cs="Times New Roman"/>
          <w:color w:val="auto"/>
          <w:sz w:val="24"/>
          <w:szCs w:val="24"/>
        </w:rPr>
        <w:t xml:space="preserve"> PRIVIND ACTIVELE</w:t>
      </w:r>
    </w:p>
    <w:p w:rsidR="00D81081" w:rsidRPr="00AC1B67" w:rsidRDefault="00D81081">
      <w:pPr>
        <w:rPr>
          <w:rFonts w:ascii="Times New Roman" w:hAnsi="Times New Roman" w:cs="Times New Roman"/>
          <w:sz w:val="24"/>
          <w:szCs w:val="24"/>
        </w:rPr>
      </w:pPr>
    </w:p>
    <w:p w:rsidR="00D81081" w:rsidRPr="00AC1B67" w:rsidRDefault="00D81081">
      <w:pPr>
        <w:rPr>
          <w:rFonts w:ascii="Times New Roman" w:hAnsi="Times New Roman" w:cs="Times New Roman"/>
          <w:sz w:val="24"/>
          <w:szCs w:val="24"/>
        </w:rPr>
      </w:pPr>
    </w:p>
    <w:p w:rsidR="00AC1B67" w:rsidRPr="00AC1B67" w:rsidRDefault="00AC1B67" w:rsidP="00AC1B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C1B67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C1B67">
        <w:rPr>
          <w:rFonts w:ascii="Times New Roman" w:hAnsi="Times New Roman" w:cs="Times New Roman"/>
          <w:sz w:val="24"/>
          <w:szCs w:val="24"/>
        </w:rPr>
        <w:t xml:space="preserve">a) ………………………………………,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de reprezentant legal al ……………………………………… (</w:t>
      </w:r>
      <w:proofErr w:type="gramStart"/>
      <w:r w:rsidRPr="00AC1B67">
        <w:rPr>
          <w:rFonts w:ascii="Times New Roman" w:hAnsi="Times New Roman" w:cs="Times New Roman"/>
          <w:sz w:val="24"/>
          <w:szCs w:val="24"/>
        </w:rPr>
        <w:t>denumirea</w:t>
      </w:r>
      <w:proofErr w:type="gramEnd"/>
      <w:r w:rsidRPr="00AC1B67">
        <w:rPr>
          <w:rFonts w:ascii="Times New Roman" w:hAnsi="Times New Roman" w:cs="Times New Roman"/>
          <w:sz w:val="24"/>
          <w:szCs w:val="24"/>
        </w:rPr>
        <w:t xml:space="preserve"> completă a solicitantului), cu sediul social în ………………………………………, înregistrat(ă) cu CUI/CF ………………………………………,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>:</w:t>
      </w:r>
    </w:p>
    <w:p w:rsidR="008A41B0" w:rsidRDefault="00AC1B67" w:rsidP="008A41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1B67">
        <w:rPr>
          <w:rFonts w:ascii="Times New Roman" w:hAnsi="Times New Roman" w:cs="Times New Roman"/>
          <w:sz w:val="24"/>
          <w:szCs w:val="24"/>
        </w:rPr>
        <w:br/>
        <w:t xml:space="preserve">1.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Mă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angajez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ca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activele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corporale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și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>/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sau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necorporale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care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vor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rezult</w:t>
      </w:r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a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din </w:t>
      </w:r>
      <w:proofErr w:type="spellStart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implementarea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proiectului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propus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spre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finanțare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, cu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titlul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>: „………………………………………………………………………………</w:t>
      </w:r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……………………</w:t>
      </w:r>
      <w:proofErr w:type="gramStart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”(</w:t>
      </w:r>
      <w:proofErr w:type="spellStart"/>
      <w:proofErr w:type="gram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titlul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>proiectului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),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să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fie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înregistrate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în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în</w:t>
      </w:r>
      <w:proofErr w:type="spellEnd"/>
      <w:r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8A41B0">
        <w:rPr>
          <w:rFonts w:ascii="Times New Roman" w:hAnsi="Times New Roman" w:cs="Times New Roman"/>
          <w:kern w:val="16"/>
          <w:sz w:val="24"/>
          <w:szCs w:val="24"/>
        </w:rPr>
        <w:t>evidențe</w:t>
      </w:r>
      <w:r w:rsidR="001426F4" w:rsidRPr="008A41B0">
        <w:rPr>
          <w:rFonts w:ascii="Times New Roman" w:hAnsi="Times New Roman" w:cs="Times New Roman"/>
          <w:kern w:val="16"/>
          <w:sz w:val="24"/>
          <w:szCs w:val="24"/>
        </w:rPr>
        <w:t>le</w:t>
      </w:r>
      <w:proofErr w:type="spellEnd"/>
      <w:r w:rsidR="001426F4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="001426F4" w:rsidRPr="008A41B0">
        <w:rPr>
          <w:rFonts w:ascii="Times New Roman" w:hAnsi="Times New Roman" w:cs="Times New Roman"/>
          <w:kern w:val="16"/>
          <w:sz w:val="24"/>
          <w:szCs w:val="24"/>
        </w:rPr>
        <w:t>contabile</w:t>
      </w:r>
      <w:proofErr w:type="spellEnd"/>
      <w:r w:rsidR="00D81081" w:rsidRPr="008A41B0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aplicabile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formei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beneficiarului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legislației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1B0" w:rsidRPr="008A41B0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="008A41B0" w:rsidRPr="008A41B0">
        <w:rPr>
          <w:rFonts w:ascii="Times New Roman" w:hAnsi="Times New Roman" w:cs="Times New Roman"/>
          <w:sz w:val="24"/>
          <w:szCs w:val="24"/>
        </w:rPr>
        <w:t>.</w:t>
      </w:r>
    </w:p>
    <w:p w:rsidR="00D81081" w:rsidRPr="004D3DE7" w:rsidRDefault="00AC1B67" w:rsidP="008A41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1B0">
        <w:rPr>
          <w:rFonts w:ascii="Times New Roman" w:hAnsi="Times New Roman" w:cs="Times New Roman"/>
          <w:sz w:val="24"/>
          <w:szCs w:val="24"/>
        </w:rPr>
        <w:br/>
      </w:r>
      <w:r w:rsidRPr="00AC1B6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respectivele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active </w:t>
      </w:r>
      <w:proofErr w:type="spellStart"/>
      <w:proofErr w:type="gramStart"/>
      <w:r w:rsidR="00D81081" w:rsidRPr="004D3DE7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exclusiv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scop</w:t>
      </w:r>
      <w:r w:rsidR="00D81081" w:rsidRPr="004D3DE7">
        <w:rPr>
          <w:rFonts w:ascii="Times New Roman" w:hAnsi="Times New Roman" w:cs="Times New Roman"/>
        </w:rPr>
        <w:t>ul</w:t>
      </w:r>
      <w:proofErr w:type="spellEnd"/>
      <w:r w:rsidR="00D81081" w:rsidRPr="004D3DE7">
        <w:rPr>
          <w:rFonts w:ascii="Times New Roman" w:hAnsi="Times New Roman" w:cs="Times New Roman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</w:rPr>
        <w:t>și</w:t>
      </w:r>
      <w:proofErr w:type="spellEnd"/>
      <w:r w:rsidR="00D81081" w:rsidRPr="004D3DE7">
        <w:rPr>
          <w:rFonts w:ascii="Times New Roman" w:hAnsi="Times New Roman" w:cs="Times New Roman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</w:rPr>
        <w:t>activitățile</w:t>
      </w:r>
      <w:proofErr w:type="spellEnd"/>
      <w:r w:rsidR="00D81081" w:rsidRPr="004D3DE7">
        <w:rPr>
          <w:rFonts w:ascii="Times New Roman" w:hAnsi="Times New Roman" w:cs="Times New Roman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</w:rPr>
        <w:t>prevăzute</w:t>
      </w:r>
      <w:proofErr w:type="spellEnd"/>
      <w:r w:rsidR="00D81081" w:rsidRPr="004D3DE7">
        <w:rPr>
          <w:rFonts w:ascii="Times New Roman" w:hAnsi="Times New Roman" w:cs="Times New Roman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</w:rPr>
        <w:t>în</w:t>
      </w:r>
      <w:proofErr w:type="spellEnd"/>
      <w:r w:rsidR="00D81081" w:rsidRPr="004D3DE7">
        <w:rPr>
          <w:rFonts w:ascii="Times New Roman" w:hAnsi="Times New Roman" w:cs="Times New Roman"/>
        </w:rPr>
        <w:t xml:space="preserve"> </w:t>
      </w:r>
      <w:proofErr w:type="spellStart"/>
      <w:r w:rsidR="00D81081" w:rsidRPr="004D3DE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D81081" w:rsidRPr="004D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3DE7" w:rsidRPr="004D3DE7">
        <w:rPr>
          <w:rFonts w:ascii="Times New Roman" w:hAnsi="Times New Roman" w:cs="Times New Roman"/>
        </w:rPr>
        <w:t>așa</w:t>
      </w:r>
      <w:proofErr w:type="spellEnd"/>
      <w:r w:rsidR="004D3DE7" w:rsidRPr="004D3DE7">
        <w:rPr>
          <w:rFonts w:ascii="Times New Roman" w:hAnsi="Times New Roman" w:cs="Times New Roman"/>
        </w:rPr>
        <w:t xml:space="preserve"> cum au </w:t>
      </w:r>
      <w:proofErr w:type="spellStart"/>
      <w:r w:rsidR="004D3DE7" w:rsidRPr="004D3DE7">
        <w:rPr>
          <w:rFonts w:ascii="Times New Roman" w:hAnsi="Times New Roman" w:cs="Times New Roman"/>
        </w:rPr>
        <w:t>fost</w:t>
      </w:r>
      <w:proofErr w:type="spellEnd"/>
      <w:r w:rsidR="004D3DE7" w:rsidRPr="004D3DE7">
        <w:rPr>
          <w:rFonts w:ascii="Times New Roman" w:hAnsi="Times New Roman" w:cs="Times New Roman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</w:rPr>
        <w:t>aprobate</w:t>
      </w:r>
      <w:proofErr w:type="spellEnd"/>
      <w:r w:rsidR="004D3DE7" w:rsidRPr="004D3DE7">
        <w:rPr>
          <w:rFonts w:ascii="Times New Roman" w:hAnsi="Times New Roman" w:cs="Times New Roman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</w:rPr>
        <w:t>prin</w:t>
      </w:r>
      <w:proofErr w:type="spellEnd"/>
      <w:r w:rsidR="004D3DE7" w:rsidRPr="004D3DE7">
        <w:rPr>
          <w:rFonts w:ascii="Times New Roman" w:hAnsi="Times New Roman" w:cs="Times New Roman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</w:rPr>
        <w:t>cererea</w:t>
      </w:r>
      <w:proofErr w:type="spellEnd"/>
      <w:r w:rsidR="004D3DE7" w:rsidRPr="004D3DE7">
        <w:rPr>
          <w:rFonts w:ascii="Times New Roman" w:hAnsi="Times New Roman" w:cs="Times New Roman"/>
        </w:rPr>
        <w:t xml:space="preserve"> de </w:t>
      </w:r>
      <w:proofErr w:type="spellStart"/>
      <w:r w:rsidR="004D3DE7" w:rsidRPr="004D3DE7">
        <w:rPr>
          <w:rFonts w:ascii="Times New Roman" w:hAnsi="Times New Roman" w:cs="Times New Roman"/>
        </w:rPr>
        <w:t>finanțare</w:t>
      </w:r>
      <w:proofErr w:type="spellEnd"/>
    </w:p>
    <w:p w:rsidR="00E42202" w:rsidRPr="00D81081" w:rsidRDefault="00AC1B67" w:rsidP="00AC1B67">
      <w:pPr>
        <w:spacing w:after="0"/>
        <w:rPr>
          <w:rFonts w:ascii="Calibri" w:hAnsi="Calibri" w:cs="Calibri"/>
          <w:sz w:val="24"/>
          <w:szCs w:val="24"/>
        </w:rPr>
      </w:pPr>
      <w:r w:rsidRPr="00AC1B67"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Pr="004D3DE7">
        <w:rPr>
          <w:rFonts w:ascii="Times New Roman" w:hAnsi="Times New Roman" w:cs="Times New Roman"/>
          <w:sz w:val="24"/>
          <w:szCs w:val="24"/>
        </w:rPr>
        <w:t xml:space="preserve">Mă angajez </w:t>
      </w:r>
      <w:proofErr w:type="gramStart"/>
      <w:r w:rsidRPr="004D3DE7">
        <w:rPr>
          <w:rFonts w:ascii="Times New Roman" w:hAnsi="Times New Roman" w:cs="Times New Roman"/>
          <w:sz w:val="24"/>
          <w:szCs w:val="24"/>
        </w:rPr>
        <w:t>să</w:t>
      </w:r>
      <w:proofErr w:type="gramEnd"/>
      <w:r w:rsidRPr="004D3DE7">
        <w:rPr>
          <w:rFonts w:ascii="Times New Roman" w:hAnsi="Times New Roman" w:cs="Times New Roman"/>
          <w:sz w:val="24"/>
          <w:szCs w:val="24"/>
        </w:rPr>
        <w:t xml:space="preserve"> mențin și să utilizez aceste active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finanțată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 de minimum 5 </w:t>
      </w:r>
      <w:proofErr w:type="spellStart"/>
      <w:r w:rsidRPr="004D3DE7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4D3DE7">
        <w:rPr>
          <w:rFonts w:ascii="Times New Roman" w:hAnsi="Times New Roman" w:cs="Times New Roman"/>
          <w:sz w:val="24"/>
          <w:szCs w:val="24"/>
        </w:rPr>
        <w:t xml:space="preserve">, </w:t>
      </w:r>
      <w:r w:rsidR="004D3DE7" w:rsidRPr="004D3DE7">
        <w:rPr>
          <w:rFonts w:ascii="Times New Roman" w:hAnsi="Times New Roman" w:cs="Times New Roman"/>
          <w:sz w:val="24"/>
          <w:szCs w:val="24"/>
        </w:rPr>
        <w:t xml:space="preserve">de la data </w:t>
      </w:r>
      <w:proofErr w:type="spellStart"/>
      <w:r w:rsidR="004D3DE7" w:rsidRPr="004D3DE7">
        <w:rPr>
          <w:rFonts w:ascii="Times New Roman" w:hAnsi="Times New Roman" w:cs="Times New Roman"/>
          <w:sz w:val="24"/>
          <w:szCs w:val="24"/>
        </w:rPr>
        <w:t>efectuării</w:t>
      </w:r>
      <w:proofErr w:type="spellEnd"/>
      <w:r w:rsidR="004D3DE7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  <w:sz w:val="24"/>
          <w:szCs w:val="24"/>
        </w:rPr>
        <w:t>ultimei</w:t>
      </w:r>
      <w:proofErr w:type="spellEnd"/>
      <w:r w:rsidR="004D3DE7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  <w:sz w:val="24"/>
          <w:szCs w:val="24"/>
        </w:rPr>
        <w:t>plăți</w:t>
      </w:r>
      <w:proofErr w:type="spellEnd"/>
      <w:r w:rsidR="004D3DE7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4D3DE7" w:rsidRP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 w:rsidRPr="004D3DE7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="004D3DE7" w:rsidRPr="004D3DE7">
        <w:rPr>
          <w:rFonts w:ascii="Times New Roman" w:hAnsi="Times New Roman" w:cs="Times New Roman"/>
          <w:sz w:val="24"/>
          <w:szCs w:val="24"/>
        </w:rPr>
        <w:t>.</w:t>
      </w:r>
      <w:r w:rsidRPr="004D3DE7">
        <w:rPr>
          <w:rFonts w:ascii="Times New Roman" w:hAnsi="Times New Roman" w:cs="Times New Roman"/>
          <w:sz w:val="24"/>
          <w:szCs w:val="24"/>
        </w:rPr>
        <w:br/>
      </w:r>
      <w:r w:rsidRPr="00AC1B67">
        <w:rPr>
          <w:rFonts w:ascii="Times New Roman" w:hAnsi="Times New Roman" w:cs="Times New Roman"/>
          <w:sz w:val="24"/>
          <w:szCs w:val="24"/>
        </w:rPr>
        <w:br/>
        <w:t xml:space="preserve">4. Mă angajez să respect toate obligațiile prevăzute de Ghidul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Sol</w:t>
      </w:r>
      <w:r w:rsidR="00D81081" w:rsidRPr="00AC1B67">
        <w:rPr>
          <w:rFonts w:ascii="Times New Roman" w:hAnsi="Times New Roman" w:cs="Times New Roman"/>
          <w:sz w:val="24"/>
          <w:szCs w:val="24"/>
        </w:rPr>
        <w:t>icitantului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– DR-36,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Ghidul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GAL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Intervenția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4</w:t>
      </w:r>
      <w:r w:rsidR="00D81081" w:rsidRPr="00AC1B6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Sprijin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susţinerea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patrimoniului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local -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Păstrarea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="00D81081"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moş</w:t>
      </w:r>
      <w:r w:rsidRPr="00AC1B67">
        <w:rPr>
          <w:rFonts w:ascii="Times New Roman" w:hAnsi="Times New Roman" w:cs="Times New Roman"/>
          <w:sz w:val="24"/>
          <w:szCs w:val="24"/>
        </w:rPr>
        <w:t>tenirii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081" w:rsidRPr="00AC1B67">
        <w:rPr>
          <w:rFonts w:ascii="Times New Roman" w:hAnsi="Times New Roman" w:cs="Times New Roman"/>
          <w:sz w:val="24"/>
          <w:szCs w:val="24"/>
        </w:rPr>
        <w:t>culturale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de legislația națională în vigoare, cu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menținerea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raportarea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active.</w:t>
      </w:r>
      <w:r w:rsidRPr="00AC1B67">
        <w:rPr>
          <w:rFonts w:ascii="Times New Roman" w:hAnsi="Times New Roman" w:cs="Times New Roman"/>
          <w:sz w:val="24"/>
          <w:szCs w:val="24"/>
        </w:rPr>
        <w:br/>
      </w:r>
      <w:r w:rsidRPr="00AC1B67">
        <w:rPr>
          <w:rFonts w:ascii="Times New Roman" w:hAnsi="Times New Roman" w:cs="Times New Roman"/>
          <w:sz w:val="24"/>
          <w:szCs w:val="24"/>
        </w:rPr>
        <w:br/>
        <w:t xml:space="preserve">5. Mă angajez să prezint, la momentul ultimei cereri de plată, documentele justificative care atestă înregistrarea activelor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re</w:t>
      </w:r>
      <w:r w:rsidR="004D3DE7">
        <w:rPr>
          <w:rFonts w:ascii="Times New Roman" w:hAnsi="Times New Roman" w:cs="Times New Roman"/>
          <w:sz w:val="24"/>
          <w:szCs w:val="24"/>
        </w:rPr>
        <w:t>zultate</w:t>
      </w:r>
      <w:proofErr w:type="spellEnd"/>
      <w:r w:rsid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DE7">
        <w:rPr>
          <w:rFonts w:ascii="Times New Roman" w:hAnsi="Times New Roman" w:cs="Times New Roman"/>
          <w:sz w:val="24"/>
          <w:szCs w:val="24"/>
        </w:rPr>
        <w:t>evidențele</w:t>
      </w:r>
      <w:proofErr w:type="spellEnd"/>
      <w:r w:rsidR="004D3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3DE7">
        <w:rPr>
          <w:rFonts w:ascii="Times New Roman" w:hAnsi="Times New Roman" w:cs="Times New Roman"/>
          <w:sz w:val="24"/>
          <w:szCs w:val="24"/>
        </w:rPr>
        <w:t>contabile</w:t>
      </w:r>
      <w:proofErr w:type="spellEnd"/>
      <w:r w:rsidR="004D3DE7">
        <w:rPr>
          <w:rFonts w:ascii="Times New Roman" w:hAnsi="Times New Roman" w:cs="Times New Roman"/>
          <w:sz w:val="24"/>
          <w:szCs w:val="24"/>
        </w:rPr>
        <w:t xml:space="preserve"> </w:t>
      </w:r>
      <w:r w:rsidRPr="00AC1B67">
        <w:rPr>
          <w:rFonts w:ascii="Times New Roman" w:hAnsi="Times New Roman" w:cs="Times New Roman"/>
          <w:sz w:val="24"/>
          <w:szCs w:val="24"/>
        </w:rPr>
        <w:t xml:space="preserve"> ale</w:t>
      </w:r>
      <w:proofErr w:type="gramEnd"/>
      <w:r w:rsidRPr="00AC1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beneficiarului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1B67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AC1B67">
        <w:rPr>
          <w:rFonts w:ascii="Times New Roman" w:hAnsi="Times New Roman" w:cs="Times New Roman"/>
          <w:sz w:val="24"/>
          <w:szCs w:val="24"/>
        </w:rPr>
        <w:t xml:space="preserve"> și documentele care confirmă destinația și utilizarea acestora în scopul finanțat.</w:t>
      </w:r>
      <w:r w:rsidRPr="00AC1B67">
        <w:rPr>
          <w:rFonts w:ascii="Times New Roman" w:hAnsi="Times New Roman" w:cs="Times New Roman"/>
          <w:sz w:val="24"/>
          <w:szCs w:val="24"/>
        </w:rPr>
        <w:br/>
      </w:r>
      <w:r w:rsidRPr="00AC1B67">
        <w:rPr>
          <w:rFonts w:ascii="Times New Roman" w:hAnsi="Times New Roman" w:cs="Times New Roman"/>
          <w:sz w:val="24"/>
          <w:szCs w:val="24"/>
        </w:rPr>
        <w:br/>
        <w:t>Declar că am luat la cunoștință faptul că nerespectarea acestor angajamente poate conduce la măsuri de recuperare a sprijinului financiar acordat.</w:t>
      </w:r>
      <w:r w:rsidRPr="00AC1B67">
        <w:rPr>
          <w:rFonts w:ascii="Times New Roman" w:hAnsi="Times New Roman" w:cs="Times New Roman"/>
          <w:sz w:val="24"/>
          <w:szCs w:val="24"/>
        </w:rPr>
        <w:br/>
      </w:r>
      <w:r w:rsidRPr="00AC1B67">
        <w:rPr>
          <w:rFonts w:ascii="Times New Roman" w:hAnsi="Times New Roman" w:cs="Times New Roman"/>
          <w:sz w:val="24"/>
          <w:szCs w:val="24"/>
        </w:rPr>
        <w:br/>
        <w:t>Data: ………………………………</w:t>
      </w:r>
      <w:r w:rsidRPr="00AC1B67">
        <w:rPr>
          <w:rFonts w:ascii="Times New Roman" w:hAnsi="Times New Roman" w:cs="Times New Roman"/>
          <w:sz w:val="24"/>
          <w:szCs w:val="24"/>
        </w:rPr>
        <w:br/>
        <w:t>Locul: ………………………………</w:t>
      </w:r>
      <w:r w:rsidRPr="00AC1B67">
        <w:rPr>
          <w:rFonts w:ascii="Times New Roman" w:hAnsi="Times New Roman" w:cs="Times New Roman"/>
          <w:sz w:val="24"/>
          <w:szCs w:val="24"/>
        </w:rPr>
        <w:br/>
        <w:t>Nume și prenume reprezentant legal: ………………………………</w:t>
      </w:r>
      <w:r w:rsidRPr="00AC1B67">
        <w:rPr>
          <w:rFonts w:ascii="Times New Roman" w:hAnsi="Times New Roman" w:cs="Times New Roman"/>
          <w:sz w:val="24"/>
          <w:szCs w:val="24"/>
        </w:rPr>
        <w:br/>
        <w:t>Funcția: ………………………………</w:t>
      </w:r>
      <w:r w:rsidRPr="00AC1B67">
        <w:rPr>
          <w:rFonts w:ascii="Times New Roman" w:hAnsi="Times New Roman" w:cs="Times New Roman"/>
          <w:sz w:val="24"/>
          <w:szCs w:val="24"/>
        </w:rPr>
        <w:br/>
      </w:r>
    </w:p>
    <w:sectPr w:rsidR="00E42202" w:rsidRPr="00D81081" w:rsidSect="00AC1B67">
      <w:pgSz w:w="12240" w:h="15840"/>
      <w:pgMar w:top="1021" w:right="1043" w:bottom="102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426F4"/>
    <w:rsid w:val="0015074B"/>
    <w:rsid w:val="0029639D"/>
    <w:rsid w:val="00326F90"/>
    <w:rsid w:val="004D3DE7"/>
    <w:rsid w:val="008A41B0"/>
    <w:rsid w:val="00A931F7"/>
    <w:rsid w:val="00AA1D8D"/>
    <w:rsid w:val="00AC1B67"/>
    <w:rsid w:val="00B47730"/>
    <w:rsid w:val="00CB0664"/>
    <w:rsid w:val="00D81081"/>
    <w:rsid w:val="00E42202"/>
    <w:rsid w:val="00F62D3D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Hp</cp:lastModifiedBy>
  <cp:revision>5</cp:revision>
  <dcterms:created xsi:type="dcterms:W3CDTF">2013-12-23T23:15:00Z</dcterms:created>
  <dcterms:modified xsi:type="dcterms:W3CDTF">2025-07-02T17:40:00Z</dcterms:modified>
  <cp:category/>
</cp:coreProperties>
</file>